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Promenadenstrasse 49, 9400 Rorschach</w:t>
          </w:r>
        </w:p>
        <w:p>
          <w:pPr>
            <w:spacing w:before="0" w:after="0"/>
          </w:pPr>
          <w:r>
            <w:t>531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